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36C9" w:rsidRDefault="00DB4405">
      <w:pPr>
        <w:pStyle w:val="Balk1"/>
      </w:pPr>
      <w:r>
        <w:t>MOTORLU TAŞITLAR VERGİSİ MUAFİYETİ VE FAZLA ÖDENEN VERGİNİN İADESİ DİLEKÇESİ</w:t>
      </w:r>
    </w:p>
    <w:p w:rsidR="00B836C9" w:rsidRDefault="00DB4405">
      <w:r>
        <w:t>TAŞITLAR VERGİ DAİRESİ MÜDÜRLÜĞÜ'NE</w:t>
      </w:r>
      <w:r>
        <w:br/>
      </w:r>
    </w:p>
    <w:p w:rsidR="00B836C9" w:rsidRDefault="00DB4405">
      <w:r>
        <w:t>Dilekçe Tarihi: 27.10.2025</w:t>
      </w:r>
    </w:p>
    <w:p w:rsidR="00B836C9" w:rsidRDefault="00DB4405">
      <w:r>
        <w:t>Konu: Engelli Sağlık Kurulu Raporuna istinaden Motorlu Taşıtlar Vergisi (MTV) muafiyeti talebi ve geçmiş dönemde ödenen vergilerin iadesi</w:t>
      </w:r>
    </w:p>
    <w:p w:rsidR="00B836C9" w:rsidRDefault="00DB4405">
      <w:r>
        <w:t xml:space="preserve">(34 KGG 711) </w:t>
      </w:r>
      <w:proofErr w:type="spellStart"/>
      <w:r>
        <w:t>plakalı</w:t>
      </w:r>
      <w:proofErr w:type="spellEnd"/>
      <w:r>
        <w:t xml:space="preserve">, </w:t>
      </w:r>
      <w:proofErr w:type="spellStart"/>
      <w:r>
        <w:t>Togg</w:t>
      </w:r>
      <w:proofErr w:type="spellEnd"/>
      <w:r>
        <w:t xml:space="preserve"> </w:t>
      </w:r>
      <w:proofErr w:type="gramStart"/>
      <w:r>
        <w:t>T10X  V1</w:t>
      </w:r>
      <w:proofErr w:type="gramEnd"/>
      <w:r>
        <w:t xml:space="preserve"> </w:t>
      </w:r>
      <w:proofErr w:type="spellStart"/>
      <w:r>
        <w:t>markalı</w:t>
      </w:r>
      <w:proofErr w:type="spellEnd"/>
      <w:r>
        <w:t xml:space="preserve"> </w:t>
      </w:r>
      <w:proofErr w:type="spellStart"/>
      <w:r>
        <w:t>aracıma</w:t>
      </w:r>
      <w:proofErr w:type="spellEnd"/>
      <w:r>
        <w:t xml:space="preserve"> </w:t>
      </w:r>
      <w:proofErr w:type="spellStart"/>
      <w:r>
        <w:t>ilişkin</w:t>
      </w:r>
      <w:proofErr w:type="spellEnd"/>
      <w:r>
        <w:t xml:space="preserve"> </w:t>
      </w:r>
      <w:proofErr w:type="spellStart"/>
      <w:r>
        <w:t>mükellef</w:t>
      </w:r>
      <w:proofErr w:type="spellEnd"/>
      <w:r>
        <w:t xml:space="preserve"> bulunmaktayım.</w:t>
      </w:r>
      <w:r>
        <w:br/>
      </w:r>
      <w:proofErr w:type="gramStart"/>
      <w:r>
        <w:t>Sahibi olduğum aracın Engellilik Derecesi %42 oranında engelli olduğumu gösterir Sağlık Kurulu Raporu (Ek-1) ile dosyaya eklenmiştir.</w:t>
      </w:r>
      <w:proofErr w:type="gramEnd"/>
      <w:r>
        <w:br/>
        <w:t>2918 sayılı Karayolları Trafik Kanunu’nun 131. maddesi ve 197 sayılı Motorlu Taşıtlar Vergisi Kanunu’nun 4. maddesinin (c) fıkrası ile ilgili mevzuat uyarınca, engellilik durumum nedeniyle söz konusu aracımın MTV’den muaf olması gerekmektedir.</w:t>
      </w:r>
      <w:r>
        <w:br/>
      </w:r>
      <w:r>
        <w:br/>
        <w:t>Bu gerekçelerle;</w:t>
      </w:r>
      <w:r>
        <w:br/>
        <w:t>Yukarıda yazılı plakalı aracıma ait gelecek dönem MTV tahakkuklarının muafiyet kapsamında değerlendirilerek terkin edilmesini,</w:t>
      </w:r>
      <w:r>
        <w:br/>
        <w:t>Aracın muafiyet şartlarını taşıdığı tarihten itibaren (25.03.2024) bugüne kadar sehven ödemiş olduğum Motorlu Taşıtlar Vergilerinin tarafıma iade edilmesini talep ederim.</w:t>
      </w:r>
      <w:r>
        <w:br/>
      </w:r>
      <w:r>
        <w:br/>
        <w:t>Gereğini saygılarımla arz ederim.</w:t>
      </w:r>
    </w:p>
    <w:p w:rsidR="00B836C9" w:rsidRDefault="00DB4405">
      <w:r>
        <w:br/>
        <w:t>Adı Soyadı: Sedat Destek</w:t>
      </w:r>
      <w:r>
        <w:br/>
        <w:t>T.C. Kimlik No: 22217438582</w:t>
      </w:r>
      <w:r>
        <w:br/>
        <w:t>Adres: Tuna Mah. 675 Sk. No:55 Esenler / İstanbul</w:t>
      </w:r>
      <w:r>
        <w:br/>
        <w:t>Telefon: 0532 408 5486</w:t>
      </w:r>
      <w:r>
        <w:br/>
        <w:t>IBAN: TR07 0006 2000 6500 0006 6331 15</w:t>
      </w:r>
      <w:r>
        <w:br/>
      </w:r>
    </w:p>
    <w:p w:rsidR="00B836C9" w:rsidRDefault="00DB4405">
      <w:r>
        <w:br/>
      </w:r>
      <w:r>
        <w:br/>
        <w:t>Sedat Destek</w:t>
      </w:r>
      <w:r>
        <w:br/>
      </w:r>
    </w:p>
    <w:sectPr w:rsidR="00B836C9" w:rsidSect="00034616">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eNumaras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eNumaras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eMaddemi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eMaddemi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eNumaras"/>
      <w:lvlText w:val="%1."/>
      <w:lvlJc w:val="left"/>
      <w:pPr>
        <w:tabs>
          <w:tab w:val="num" w:pos="360"/>
        </w:tabs>
        <w:ind w:left="360" w:hanging="360"/>
      </w:pPr>
    </w:lvl>
  </w:abstractNum>
  <w:abstractNum w:abstractNumId="8">
    <w:nsid w:val="FFFFFF89"/>
    <w:multiLevelType w:val="singleLevel"/>
    <w:tmpl w:val="29761A62"/>
    <w:lvl w:ilvl="0">
      <w:start w:val="1"/>
      <w:numFmt w:val="bullet"/>
      <w:pStyle w:val="ListeMaddemi"/>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useFELayout/>
  </w:compat>
  <w:rsids>
    <w:rsidRoot w:val="00B47730"/>
    <w:rsid w:val="00034616"/>
    <w:rsid w:val="0006063C"/>
    <w:rsid w:val="0015074B"/>
    <w:rsid w:val="0029639D"/>
    <w:rsid w:val="00326F90"/>
    <w:rsid w:val="005D51DC"/>
    <w:rsid w:val="00AA1D8D"/>
    <w:rsid w:val="00B47730"/>
    <w:rsid w:val="00B836C9"/>
    <w:rsid w:val="00CB0664"/>
    <w:rsid w:val="00DB4405"/>
    <w:rsid w:val="00F14E30"/>
    <w:rsid w:val="00FC693F"/>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Balk1">
    <w:name w:val="heading 1"/>
    <w:basedOn w:val="Normal"/>
    <w:next w:val="Normal"/>
    <w:link w:val="Balk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alk2">
    <w:name w:val="heading 2"/>
    <w:basedOn w:val="Normal"/>
    <w:next w:val="Normal"/>
    <w:link w:val="Balk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alk3">
    <w:name w:val="heading 3"/>
    <w:basedOn w:val="Normal"/>
    <w:next w:val="Normal"/>
    <w:link w:val="Balk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Balk5">
    <w:name w:val="heading 5"/>
    <w:basedOn w:val="Normal"/>
    <w:next w:val="Normal"/>
    <w:link w:val="Balk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Balk6">
    <w:name w:val="heading 6"/>
    <w:basedOn w:val="Normal"/>
    <w:next w:val="Normal"/>
    <w:link w:val="Balk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alk7">
    <w:name w:val="heading 7"/>
    <w:basedOn w:val="Normal"/>
    <w:next w:val="Normal"/>
    <w:link w:val="Balk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alk8">
    <w:name w:val="heading 8"/>
    <w:basedOn w:val="Normal"/>
    <w:next w:val="Normal"/>
    <w:link w:val="Balk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alk9">
    <w:name w:val="heading 9"/>
    <w:basedOn w:val="Normal"/>
    <w:next w:val="Normal"/>
    <w:link w:val="Balk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E618BF"/>
    <w:pPr>
      <w:tabs>
        <w:tab w:val="center" w:pos="4680"/>
        <w:tab w:val="right" w:pos="9360"/>
      </w:tabs>
      <w:spacing w:after="0" w:line="240" w:lineRule="auto"/>
    </w:pPr>
  </w:style>
  <w:style w:type="character" w:customStyle="1" w:styleId="stbilgiChar">
    <w:name w:val="Üstbilgi Char"/>
    <w:basedOn w:val="VarsaylanParagrafYazTipi"/>
    <w:link w:val="stbilgi"/>
    <w:uiPriority w:val="99"/>
    <w:rsid w:val="00E618BF"/>
  </w:style>
  <w:style w:type="paragraph" w:styleId="Altbilgi">
    <w:name w:val="footer"/>
    <w:basedOn w:val="Normal"/>
    <w:link w:val="AltbilgiChar"/>
    <w:uiPriority w:val="99"/>
    <w:unhideWhenUsed/>
    <w:rsid w:val="00E618BF"/>
    <w:pPr>
      <w:tabs>
        <w:tab w:val="center" w:pos="4680"/>
        <w:tab w:val="right" w:pos="9360"/>
      </w:tabs>
      <w:spacing w:after="0" w:line="240" w:lineRule="auto"/>
    </w:pPr>
  </w:style>
  <w:style w:type="character" w:customStyle="1" w:styleId="AltbilgiChar">
    <w:name w:val="Altbilgi Char"/>
    <w:basedOn w:val="VarsaylanParagrafYazTipi"/>
    <w:link w:val="Altbilgi"/>
    <w:uiPriority w:val="99"/>
    <w:rsid w:val="00E618BF"/>
  </w:style>
  <w:style w:type="paragraph" w:styleId="AralkYok">
    <w:name w:val="No Spacing"/>
    <w:uiPriority w:val="1"/>
    <w:qFormat/>
    <w:rsid w:val="00FC693F"/>
    <w:pPr>
      <w:spacing w:after="0" w:line="240" w:lineRule="auto"/>
    </w:pPr>
  </w:style>
  <w:style w:type="character" w:customStyle="1" w:styleId="Balk1Char">
    <w:name w:val="Başlık 1 Char"/>
    <w:basedOn w:val="VarsaylanParagrafYazTipi"/>
    <w:link w:val="Balk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Balk2Char">
    <w:name w:val="Başlık 2 Char"/>
    <w:basedOn w:val="VarsaylanParagrafYazTipi"/>
    <w:link w:val="Balk2"/>
    <w:uiPriority w:val="9"/>
    <w:rsid w:val="00FC693F"/>
    <w:rPr>
      <w:rFonts w:asciiTheme="majorHAnsi" w:eastAsiaTheme="majorEastAsia" w:hAnsiTheme="majorHAnsi" w:cstheme="majorBidi"/>
      <w:b/>
      <w:bCs/>
      <w:color w:val="4F81BD" w:themeColor="accent1"/>
      <w:sz w:val="26"/>
      <w:szCs w:val="26"/>
    </w:rPr>
  </w:style>
  <w:style w:type="character" w:customStyle="1" w:styleId="Balk3Char">
    <w:name w:val="Başlık 3 Char"/>
    <w:basedOn w:val="VarsaylanParagrafYazTipi"/>
    <w:link w:val="Balk3"/>
    <w:uiPriority w:val="9"/>
    <w:rsid w:val="00FC693F"/>
    <w:rPr>
      <w:rFonts w:asciiTheme="majorHAnsi" w:eastAsiaTheme="majorEastAsia" w:hAnsiTheme="majorHAnsi" w:cstheme="majorBidi"/>
      <w:b/>
      <w:bCs/>
      <w:color w:val="4F81BD" w:themeColor="accent1"/>
    </w:rPr>
  </w:style>
  <w:style w:type="paragraph" w:styleId="KonuBal">
    <w:name w:val="Title"/>
    <w:basedOn w:val="Normal"/>
    <w:next w:val="Normal"/>
    <w:link w:val="KonuBal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KonuBalChar">
    <w:name w:val="Konu Başlığı Char"/>
    <w:basedOn w:val="VarsaylanParagrafYazTipi"/>
    <w:link w:val="KonuBal"/>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ltKonuBal">
    <w:name w:val="Subtitle"/>
    <w:basedOn w:val="Normal"/>
    <w:next w:val="Normal"/>
    <w:link w:val="AltKonuBal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tKonuBalChar">
    <w:name w:val="Alt Konu Başlığı Char"/>
    <w:basedOn w:val="VarsaylanParagrafYazTipi"/>
    <w:link w:val="AltKonuBal"/>
    <w:uiPriority w:val="11"/>
    <w:rsid w:val="00FC693F"/>
    <w:rPr>
      <w:rFonts w:asciiTheme="majorHAnsi" w:eastAsiaTheme="majorEastAsia" w:hAnsiTheme="majorHAnsi" w:cstheme="majorBidi"/>
      <w:i/>
      <w:iCs/>
      <w:color w:val="4F81BD" w:themeColor="accent1"/>
      <w:spacing w:val="15"/>
      <w:sz w:val="24"/>
      <w:szCs w:val="24"/>
    </w:rPr>
  </w:style>
  <w:style w:type="paragraph" w:styleId="ListeParagraf">
    <w:name w:val="List Paragraph"/>
    <w:basedOn w:val="Normal"/>
    <w:uiPriority w:val="34"/>
    <w:qFormat/>
    <w:rsid w:val="00FC693F"/>
    <w:pPr>
      <w:ind w:left="720"/>
      <w:contextualSpacing/>
    </w:pPr>
  </w:style>
  <w:style w:type="paragraph" w:styleId="GvdeMetni">
    <w:name w:val="Body Text"/>
    <w:basedOn w:val="Normal"/>
    <w:link w:val="GvdeMetniChar"/>
    <w:uiPriority w:val="99"/>
    <w:unhideWhenUsed/>
    <w:rsid w:val="00AA1D8D"/>
    <w:pPr>
      <w:spacing w:after="120"/>
    </w:pPr>
  </w:style>
  <w:style w:type="character" w:customStyle="1" w:styleId="GvdeMetniChar">
    <w:name w:val="Gövde Metni Char"/>
    <w:basedOn w:val="VarsaylanParagrafYazTipi"/>
    <w:link w:val="GvdeMetni"/>
    <w:uiPriority w:val="99"/>
    <w:rsid w:val="00AA1D8D"/>
  </w:style>
  <w:style w:type="paragraph" w:styleId="GvdeMetni2">
    <w:name w:val="Body Text 2"/>
    <w:basedOn w:val="Normal"/>
    <w:link w:val="GvdeMetni2Char"/>
    <w:uiPriority w:val="99"/>
    <w:unhideWhenUsed/>
    <w:rsid w:val="00AA1D8D"/>
    <w:pPr>
      <w:spacing w:after="120" w:line="480" w:lineRule="auto"/>
    </w:pPr>
  </w:style>
  <w:style w:type="character" w:customStyle="1" w:styleId="GvdeMetni2Char">
    <w:name w:val="Gövde Metni 2 Char"/>
    <w:basedOn w:val="VarsaylanParagrafYazTipi"/>
    <w:link w:val="GvdeMetni2"/>
    <w:uiPriority w:val="99"/>
    <w:rsid w:val="00AA1D8D"/>
  </w:style>
  <w:style w:type="paragraph" w:styleId="GvdeMetni3">
    <w:name w:val="Body Text 3"/>
    <w:basedOn w:val="Normal"/>
    <w:link w:val="GvdeMetni3Char"/>
    <w:uiPriority w:val="99"/>
    <w:unhideWhenUsed/>
    <w:rsid w:val="00AA1D8D"/>
    <w:pPr>
      <w:spacing w:after="120"/>
    </w:pPr>
    <w:rPr>
      <w:sz w:val="16"/>
      <w:szCs w:val="16"/>
    </w:rPr>
  </w:style>
  <w:style w:type="character" w:customStyle="1" w:styleId="GvdeMetni3Char">
    <w:name w:val="Gövde Metni 3 Char"/>
    <w:basedOn w:val="VarsaylanParagrafYazTipi"/>
    <w:link w:val="GvdeMetni3"/>
    <w:uiPriority w:val="99"/>
    <w:rsid w:val="00AA1D8D"/>
    <w:rPr>
      <w:sz w:val="16"/>
      <w:szCs w:val="16"/>
    </w:rPr>
  </w:style>
  <w:style w:type="paragraph" w:styleId="Liste">
    <w:name w:val="List"/>
    <w:basedOn w:val="Normal"/>
    <w:uiPriority w:val="99"/>
    <w:unhideWhenUsed/>
    <w:rsid w:val="00AA1D8D"/>
    <w:pPr>
      <w:ind w:left="360" w:hanging="360"/>
      <w:contextualSpacing/>
    </w:pPr>
  </w:style>
  <w:style w:type="paragraph" w:styleId="Liste2">
    <w:name w:val="List 2"/>
    <w:basedOn w:val="Normal"/>
    <w:uiPriority w:val="99"/>
    <w:unhideWhenUsed/>
    <w:rsid w:val="00326F90"/>
    <w:pPr>
      <w:ind w:left="720" w:hanging="360"/>
      <w:contextualSpacing/>
    </w:pPr>
  </w:style>
  <w:style w:type="paragraph" w:styleId="Liste3">
    <w:name w:val="List 3"/>
    <w:basedOn w:val="Normal"/>
    <w:uiPriority w:val="99"/>
    <w:unhideWhenUsed/>
    <w:rsid w:val="00326F90"/>
    <w:pPr>
      <w:ind w:left="1080" w:hanging="360"/>
      <w:contextualSpacing/>
    </w:pPr>
  </w:style>
  <w:style w:type="paragraph" w:styleId="ListeMaddemi">
    <w:name w:val="List Bullet"/>
    <w:basedOn w:val="Normal"/>
    <w:uiPriority w:val="99"/>
    <w:unhideWhenUsed/>
    <w:rsid w:val="00326F90"/>
    <w:pPr>
      <w:numPr>
        <w:numId w:val="1"/>
      </w:numPr>
      <w:contextualSpacing/>
    </w:pPr>
  </w:style>
  <w:style w:type="paragraph" w:styleId="ListeMaddemi2">
    <w:name w:val="List Bullet 2"/>
    <w:basedOn w:val="Normal"/>
    <w:uiPriority w:val="99"/>
    <w:unhideWhenUsed/>
    <w:rsid w:val="00326F90"/>
    <w:pPr>
      <w:numPr>
        <w:numId w:val="2"/>
      </w:numPr>
      <w:contextualSpacing/>
    </w:pPr>
  </w:style>
  <w:style w:type="paragraph" w:styleId="ListeMaddemi3">
    <w:name w:val="List Bullet 3"/>
    <w:basedOn w:val="Normal"/>
    <w:uiPriority w:val="99"/>
    <w:unhideWhenUsed/>
    <w:rsid w:val="00326F90"/>
    <w:pPr>
      <w:numPr>
        <w:numId w:val="3"/>
      </w:numPr>
      <w:contextualSpacing/>
    </w:pPr>
  </w:style>
  <w:style w:type="paragraph" w:styleId="ListeNumaras">
    <w:name w:val="List Number"/>
    <w:basedOn w:val="Normal"/>
    <w:uiPriority w:val="99"/>
    <w:unhideWhenUsed/>
    <w:rsid w:val="00326F90"/>
    <w:pPr>
      <w:numPr>
        <w:numId w:val="5"/>
      </w:numPr>
      <w:contextualSpacing/>
    </w:pPr>
  </w:style>
  <w:style w:type="paragraph" w:styleId="ListeNumaras2">
    <w:name w:val="List Number 2"/>
    <w:basedOn w:val="Normal"/>
    <w:uiPriority w:val="99"/>
    <w:unhideWhenUsed/>
    <w:rsid w:val="0029639D"/>
    <w:pPr>
      <w:numPr>
        <w:numId w:val="6"/>
      </w:numPr>
      <w:contextualSpacing/>
    </w:pPr>
  </w:style>
  <w:style w:type="paragraph" w:styleId="ListeNumaras3">
    <w:name w:val="List Number 3"/>
    <w:basedOn w:val="Normal"/>
    <w:uiPriority w:val="99"/>
    <w:unhideWhenUsed/>
    <w:rsid w:val="0029639D"/>
    <w:pPr>
      <w:numPr>
        <w:numId w:val="7"/>
      </w:numPr>
      <w:contextualSpacing/>
    </w:pPr>
  </w:style>
  <w:style w:type="paragraph" w:styleId="ListeDevam">
    <w:name w:val="List Continue"/>
    <w:basedOn w:val="Normal"/>
    <w:uiPriority w:val="99"/>
    <w:unhideWhenUsed/>
    <w:rsid w:val="0029639D"/>
    <w:pPr>
      <w:spacing w:after="120"/>
      <w:ind w:left="360"/>
      <w:contextualSpacing/>
    </w:pPr>
  </w:style>
  <w:style w:type="paragraph" w:styleId="ListeDevam2">
    <w:name w:val="List Continue 2"/>
    <w:basedOn w:val="Normal"/>
    <w:uiPriority w:val="99"/>
    <w:unhideWhenUsed/>
    <w:rsid w:val="0029639D"/>
    <w:pPr>
      <w:spacing w:after="120"/>
      <w:ind w:left="720"/>
      <w:contextualSpacing/>
    </w:pPr>
  </w:style>
  <w:style w:type="paragraph" w:styleId="ListeDevam3">
    <w:name w:val="List Continue 3"/>
    <w:basedOn w:val="Normal"/>
    <w:uiPriority w:val="99"/>
    <w:unhideWhenUsed/>
    <w:rsid w:val="0029639D"/>
    <w:pPr>
      <w:spacing w:after="120"/>
      <w:ind w:left="1080"/>
      <w:contextualSpacing/>
    </w:pPr>
  </w:style>
  <w:style w:type="paragraph" w:styleId="MakroMetni">
    <w:name w:val="macro"/>
    <w:link w:val="MakroMetni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kroMetniChar">
    <w:name w:val="Makro Metni Char"/>
    <w:basedOn w:val="VarsaylanParagrafYazTipi"/>
    <w:link w:val="MakroMetni"/>
    <w:uiPriority w:val="99"/>
    <w:rsid w:val="0029639D"/>
    <w:rPr>
      <w:rFonts w:ascii="Courier" w:hAnsi="Courier"/>
      <w:sz w:val="20"/>
      <w:szCs w:val="20"/>
    </w:rPr>
  </w:style>
  <w:style w:type="paragraph" w:styleId="Trnak">
    <w:name w:val="Quote"/>
    <w:basedOn w:val="Normal"/>
    <w:next w:val="Normal"/>
    <w:link w:val="TrnakChar"/>
    <w:uiPriority w:val="29"/>
    <w:qFormat/>
    <w:rsid w:val="00FC693F"/>
    <w:rPr>
      <w:i/>
      <w:iCs/>
      <w:color w:val="000000" w:themeColor="text1"/>
    </w:rPr>
  </w:style>
  <w:style w:type="character" w:customStyle="1" w:styleId="TrnakChar">
    <w:name w:val="Tırnak Char"/>
    <w:basedOn w:val="VarsaylanParagrafYazTipi"/>
    <w:link w:val="Trnak"/>
    <w:uiPriority w:val="29"/>
    <w:rsid w:val="00FC693F"/>
    <w:rPr>
      <w:i/>
      <w:iCs/>
      <w:color w:val="000000" w:themeColor="text1"/>
    </w:rPr>
  </w:style>
  <w:style w:type="character" w:customStyle="1" w:styleId="Balk4Char">
    <w:name w:val="Başlık 4 Char"/>
    <w:basedOn w:val="VarsaylanParagrafYazTipi"/>
    <w:link w:val="Balk4"/>
    <w:uiPriority w:val="9"/>
    <w:semiHidden/>
    <w:rsid w:val="00FC693F"/>
    <w:rPr>
      <w:rFonts w:asciiTheme="majorHAnsi" w:eastAsiaTheme="majorEastAsia" w:hAnsiTheme="majorHAnsi" w:cstheme="majorBidi"/>
      <w:b/>
      <w:bCs/>
      <w:i/>
      <w:iCs/>
      <w:color w:val="4F81BD" w:themeColor="accent1"/>
    </w:rPr>
  </w:style>
  <w:style w:type="character" w:customStyle="1" w:styleId="Balk5Char">
    <w:name w:val="Başlık 5 Char"/>
    <w:basedOn w:val="VarsaylanParagrafYazTipi"/>
    <w:link w:val="Balk5"/>
    <w:uiPriority w:val="9"/>
    <w:semiHidden/>
    <w:rsid w:val="00FC693F"/>
    <w:rPr>
      <w:rFonts w:asciiTheme="majorHAnsi" w:eastAsiaTheme="majorEastAsia" w:hAnsiTheme="majorHAnsi" w:cstheme="majorBidi"/>
      <w:color w:val="243F60" w:themeColor="accent1" w:themeShade="7F"/>
    </w:rPr>
  </w:style>
  <w:style w:type="character" w:customStyle="1" w:styleId="Balk6Char">
    <w:name w:val="Başlık 6 Char"/>
    <w:basedOn w:val="VarsaylanParagrafYazTipi"/>
    <w:link w:val="Balk6"/>
    <w:uiPriority w:val="9"/>
    <w:semiHidden/>
    <w:rsid w:val="00FC693F"/>
    <w:rPr>
      <w:rFonts w:asciiTheme="majorHAnsi" w:eastAsiaTheme="majorEastAsia" w:hAnsiTheme="majorHAnsi" w:cstheme="majorBidi"/>
      <w:i/>
      <w:iCs/>
      <w:color w:val="243F60" w:themeColor="accent1" w:themeShade="7F"/>
    </w:rPr>
  </w:style>
  <w:style w:type="character" w:customStyle="1" w:styleId="Balk7Char">
    <w:name w:val="Başlık 7 Char"/>
    <w:basedOn w:val="VarsaylanParagrafYazTipi"/>
    <w:link w:val="Balk7"/>
    <w:uiPriority w:val="9"/>
    <w:semiHidden/>
    <w:rsid w:val="00FC693F"/>
    <w:rPr>
      <w:rFonts w:asciiTheme="majorHAnsi" w:eastAsiaTheme="majorEastAsia" w:hAnsiTheme="majorHAnsi" w:cstheme="majorBidi"/>
      <w:i/>
      <w:iCs/>
      <w:color w:val="404040" w:themeColor="text1" w:themeTint="BF"/>
    </w:rPr>
  </w:style>
  <w:style w:type="character" w:customStyle="1" w:styleId="Balk8Char">
    <w:name w:val="Başlık 8 Char"/>
    <w:basedOn w:val="VarsaylanParagrafYazTipi"/>
    <w:link w:val="Balk8"/>
    <w:uiPriority w:val="9"/>
    <w:semiHidden/>
    <w:rsid w:val="00FC693F"/>
    <w:rPr>
      <w:rFonts w:asciiTheme="majorHAnsi" w:eastAsiaTheme="majorEastAsia" w:hAnsiTheme="majorHAnsi" w:cstheme="majorBidi"/>
      <w:color w:val="4F81BD" w:themeColor="accent1"/>
      <w:sz w:val="20"/>
      <w:szCs w:val="20"/>
    </w:rPr>
  </w:style>
  <w:style w:type="character" w:customStyle="1" w:styleId="Balk9Char">
    <w:name w:val="Başlık 9 Char"/>
    <w:basedOn w:val="VarsaylanParagrafYazTipi"/>
    <w:link w:val="Balk9"/>
    <w:uiPriority w:val="9"/>
    <w:semiHidden/>
    <w:rsid w:val="00FC693F"/>
    <w:rPr>
      <w:rFonts w:asciiTheme="majorHAnsi" w:eastAsiaTheme="majorEastAsia" w:hAnsiTheme="majorHAnsi" w:cstheme="majorBidi"/>
      <w:i/>
      <w:iCs/>
      <w:color w:val="404040" w:themeColor="text1" w:themeTint="BF"/>
      <w:sz w:val="20"/>
      <w:szCs w:val="20"/>
    </w:rPr>
  </w:style>
  <w:style w:type="paragraph" w:styleId="ResimYazs">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Gl">
    <w:name w:val="Strong"/>
    <w:basedOn w:val="VarsaylanParagrafYazTipi"/>
    <w:uiPriority w:val="22"/>
    <w:qFormat/>
    <w:rsid w:val="00FC693F"/>
    <w:rPr>
      <w:b/>
      <w:bCs/>
    </w:rPr>
  </w:style>
  <w:style w:type="character" w:styleId="Vurgu">
    <w:name w:val="Emphasis"/>
    <w:basedOn w:val="VarsaylanParagrafYazTipi"/>
    <w:uiPriority w:val="20"/>
    <w:qFormat/>
    <w:rsid w:val="00FC693F"/>
    <w:rPr>
      <w:i/>
      <w:iCs/>
    </w:rPr>
  </w:style>
  <w:style w:type="paragraph" w:styleId="KeskinTrnak">
    <w:name w:val="Intense Quote"/>
    <w:basedOn w:val="Normal"/>
    <w:next w:val="Normal"/>
    <w:link w:val="KeskinTrnak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KeskinTrnakChar">
    <w:name w:val="Keskin Tırnak Char"/>
    <w:basedOn w:val="VarsaylanParagrafYazTipi"/>
    <w:link w:val="KeskinTrnak"/>
    <w:uiPriority w:val="30"/>
    <w:rsid w:val="00FC693F"/>
    <w:rPr>
      <w:b/>
      <w:bCs/>
      <w:i/>
      <w:iCs/>
      <w:color w:val="4F81BD" w:themeColor="accent1"/>
    </w:rPr>
  </w:style>
  <w:style w:type="character" w:styleId="HafifVurgulama">
    <w:name w:val="Subtle Emphasis"/>
    <w:basedOn w:val="VarsaylanParagrafYazTipi"/>
    <w:uiPriority w:val="19"/>
    <w:qFormat/>
    <w:rsid w:val="00FC693F"/>
    <w:rPr>
      <w:i/>
      <w:iCs/>
      <w:color w:val="808080" w:themeColor="text1" w:themeTint="7F"/>
    </w:rPr>
  </w:style>
  <w:style w:type="character" w:styleId="GlVurgulama">
    <w:name w:val="Intense Emphasis"/>
    <w:basedOn w:val="VarsaylanParagrafYazTipi"/>
    <w:uiPriority w:val="21"/>
    <w:qFormat/>
    <w:rsid w:val="00FC693F"/>
    <w:rPr>
      <w:b/>
      <w:bCs/>
      <w:i/>
      <w:iCs/>
      <w:color w:val="4F81BD" w:themeColor="accent1"/>
    </w:rPr>
  </w:style>
  <w:style w:type="character" w:styleId="HafifBavuru">
    <w:name w:val="Subtle Reference"/>
    <w:basedOn w:val="VarsaylanParagrafYazTipi"/>
    <w:uiPriority w:val="31"/>
    <w:qFormat/>
    <w:rsid w:val="00FC693F"/>
    <w:rPr>
      <w:smallCaps/>
      <w:color w:val="C0504D" w:themeColor="accent2"/>
      <w:u w:val="single"/>
    </w:rPr>
  </w:style>
  <w:style w:type="character" w:styleId="GlBavuru">
    <w:name w:val="Intense Reference"/>
    <w:basedOn w:val="VarsaylanParagrafYazTipi"/>
    <w:uiPriority w:val="32"/>
    <w:qFormat/>
    <w:rsid w:val="00FC693F"/>
    <w:rPr>
      <w:b/>
      <w:bCs/>
      <w:smallCaps/>
      <w:color w:val="C0504D" w:themeColor="accent2"/>
      <w:spacing w:val="5"/>
      <w:u w:val="single"/>
    </w:rPr>
  </w:style>
  <w:style w:type="character" w:styleId="KitapBal">
    <w:name w:val="Book Title"/>
    <w:basedOn w:val="VarsaylanParagrafYazTipi"/>
    <w:uiPriority w:val="33"/>
    <w:qFormat/>
    <w:rsid w:val="00FC693F"/>
    <w:rPr>
      <w:b/>
      <w:bCs/>
      <w:smallCaps/>
      <w:spacing w:val="5"/>
    </w:rPr>
  </w:style>
  <w:style w:type="paragraph" w:styleId="TBal">
    <w:name w:val="TOC Heading"/>
    <w:basedOn w:val="Balk1"/>
    <w:next w:val="Normal"/>
    <w:uiPriority w:val="39"/>
    <w:semiHidden/>
    <w:unhideWhenUsed/>
    <w:qFormat/>
    <w:rsid w:val="00FC693F"/>
    <w:pPr>
      <w:outlineLvl w:val="9"/>
    </w:pPr>
  </w:style>
  <w:style w:type="table" w:styleId="TabloKlavuzu">
    <w:name w:val="Table Grid"/>
    <w:basedOn w:val="NormalTablo"/>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kGlgeleme">
    <w:name w:val="Light Shading"/>
    <w:basedOn w:val="NormalTablo"/>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AkGlgeleme-Vurgu1">
    <w:name w:val="Light Shading Accent 1"/>
    <w:basedOn w:val="NormalTablo"/>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AkGlgeleme-Vurgu2">
    <w:name w:val="Light Shading Accent 2"/>
    <w:basedOn w:val="NormalTablo"/>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AkGlgeleme-Vurgu3">
    <w:name w:val="Light Shading Accent 3"/>
    <w:basedOn w:val="NormalTablo"/>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AkGlgeleme-Vurgu4">
    <w:name w:val="Light Shading Accent 4"/>
    <w:basedOn w:val="NormalTablo"/>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AkGlgeleme-Vurgu5">
    <w:name w:val="Light Shading Accent 5"/>
    <w:basedOn w:val="NormalTablo"/>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AkGlgeleme-Vurgu6">
    <w:name w:val="Light Shading Accent 6"/>
    <w:basedOn w:val="NormalTablo"/>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kListe">
    <w:name w:val="Light List"/>
    <w:basedOn w:val="NormalTablo"/>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AkListe-Vurgu1">
    <w:name w:val="Light List Accent 1"/>
    <w:basedOn w:val="NormalTablo"/>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AkListe-Vurgu2">
    <w:name w:val="Light List Accent 2"/>
    <w:basedOn w:val="NormalTablo"/>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AkListe-Vurgu3">
    <w:name w:val="Light List Accent 3"/>
    <w:basedOn w:val="NormalTablo"/>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AkListe-Vurgu4">
    <w:name w:val="Light List Accent 4"/>
    <w:basedOn w:val="NormalTablo"/>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AkListe-Vurgu5">
    <w:name w:val="Light List Accent 5"/>
    <w:basedOn w:val="NormalTablo"/>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AkListe-Vurgu6">
    <w:name w:val="Light List Accent 6"/>
    <w:basedOn w:val="NormalTablo"/>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kKlavuz">
    <w:name w:val="Light Grid"/>
    <w:basedOn w:val="NormalTablo"/>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AkKlavuz-Vurgu1">
    <w:name w:val="Light Grid Accent 1"/>
    <w:basedOn w:val="NormalTablo"/>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AkKlavuz-Vurgu2">
    <w:name w:val="Light Grid Accent 2"/>
    <w:basedOn w:val="NormalTablo"/>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AkKlavuz-Vurgu3">
    <w:name w:val="Light Grid Accent 3"/>
    <w:basedOn w:val="NormalTablo"/>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AkKlavuz-Vurgu4">
    <w:name w:val="Light Grid Accent 4"/>
    <w:basedOn w:val="NormalTablo"/>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AkKlavuz-Vurgu5">
    <w:name w:val="Light Grid Accent 5"/>
    <w:basedOn w:val="NormalTablo"/>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AkKlavuz-Vurgu6">
    <w:name w:val="Light Grid Accent 6"/>
    <w:basedOn w:val="NormalTablo"/>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OrtaGlgeleme1">
    <w:name w:val="Medium Shading 1"/>
    <w:basedOn w:val="NormalTablo"/>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OrtaGlgeleme1-Vurgu1">
    <w:name w:val="Medium Shading 1 Accent 1"/>
    <w:basedOn w:val="NormalTablo"/>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OrtaGlgeleme1-Vurgu2">
    <w:name w:val="Medium Shading 1 Accent 2"/>
    <w:basedOn w:val="NormalTablo"/>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OrtaGlgeleme1-Vurgu3">
    <w:name w:val="Medium Shading 1 Accent 3"/>
    <w:basedOn w:val="NormalTablo"/>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OrtaGlgeleme1-Vurgu4">
    <w:name w:val="Medium Shading 1 Accent 4"/>
    <w:basedOn w:val="NormalTablo"/>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OrtaGlgeleme1-Vurgu5">
    <w:name w:val="Medium Shading 1 Accent 5"/>
    <w:basedOn w:val="NormalTablo"/>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OrtaGlgeleme1-Vurgu6">
    <w:name w:val="Medium Shading 1 Accent 6"/>
    <w:basedOn w:val="NormalTablo"/>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OrtaGlgeleme2">
    <w:name w:val="Medium Shading 2"/>
    <w:basedOn w:val="NormalTablo"/>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1">
    <w:name w:val="Medium Shading 2 Accent 1"/>
    <w:basedOn w:val="NormalTablo"/>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2">
    <w:name w:val="Medium Shading 2 Accent 2"/>
    <w:basedOn w:val="NormalTablo"/>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3">
    <w:name w:val="Medium Shading 2 Accent 3"/>
    <w:basedOn w:val="NormalTablo"/>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4">
    <w:name w:val="Medium Shading 2 Accent 4"/>
    <w:basedOn w:val="NormalTablo"/>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5">
    <w:name w:val="Medium Shading 2 Accent 5"/>
    <w:basedOn w:val="NormalTablo"/>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6">
    <w:name w:val="Medium Shading 2 Accent 6"/>
    <w:basedOn w:val="NormalTablo"/>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Liste1">
    <w:name w:val="Medium List 1"/>
    <w:basedOn w:val="NormalTablo"/>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OrtaListe1-Vurgu1">
    <w:name w:val="Medium List 1 Accent 1"/>
    <w:basedOn w:val="NormalTablo"/>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OrtaListe1-Vurgu2">
    <w:name w:val="Medium List 1 Accent 2"/>
    <w:basedOn w:val="NormalTablo"/>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OrtaListe1-Vurgu3">
    <w:name w:val="Medium List 1 Accent 3"/>
    <w:basedOn w:val="NormalTablo"/>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OrtaListe1-Vurgu4">
    <w:name w:val="Medium List 1 Accent 4"/>
    <w:basedOn w:val="NormalTablo"/>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OrtaListe1-Vurgu5">
    <w:name w:val="Medium List 1 Accent 5"/>
    <w:basedOn w:val="NormalTablo"/>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OrtaListe1-Vurgu6">
    <w:name w:val="Medium List 1 Accent 6"/>
    <w:basedOn w:val="NormalTablo"/>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OrtaListe2">
    <w:name w:val="Medium List 2"/>
    <w:basedOn w:val="NormalTablo"/>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2-Vurgu1">
    <w:name w:val="Medium List 2 Accent 1"/>
    <w:basedOn w:val="NormalTablo"/>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e2-Vurgu2">
    <w:name w:val="Medium List 2 Accent 2"/>
    <w:basedOn w:val="NormalTablo"/>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e2-Vurgu3">
    <w:name w:val="Medium List 2 Accent 3"/>
    <w:basedOn w:val="NormalTablo"/>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e2-Vurgu4">
    <w:name w:val="Medium List 2 Accent 4"/>
    <w:basedOn w:val="NormalTablo"/>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e2-Vurgu5">
    <w:name w:val="Medium List 2 Accent 5"/>
    <w:basedOn w:val="NormalTablo"/>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e2-Vurgu6">
    <w:name w:val="Medium List 2 Accent 6"/>
    <w:basedOn w:val="NormalTablo"/>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OrtaKlavuz1">
    <w:name w:val="Medium Grid 1"/>
    <w:basedOn w:val="NormalTablo"/>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OrtaKlavuz1-Vurgu1">
    <w:name w:val="Medium Grid 1 Accent 1"/>
    <w:basedOn w:val="NormalTablo"/>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OrtaKlavuz1-Vurgu2">
    <w:name w:val="Medium Grid 1 Accent 2"/>
    <w:basedOn w:val="NormalTablo"/>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OrtaKlavuz1-Vurgu3">
    <w:name w:val="Medium Grid 1 Accent 3"/>
    <w:basedOn w:val="NormalTablo"/>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OrtaKlavuz1-Vurgu4">
    <w:name w:val="Medium Grid 1 Accent 4"/>
    <w:basedOn w:val="NormalTablo"/>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OrtaKlavuz1-Vurgu5">
    <w:name w:val="Medium Grid 1 Accent 5"/>
    <w:basedOn w:val="NormalTablo"/>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OrtaKlavuz1-Vurgu6">
    <w:name w:val="Medium Grid 1 Accent 6"/>
    <w:basedOn w:val="NormalTablo"/>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OrtaKlavuz2">
    <w:name w:val="Medium Grid 2"/>
    <w:basedOn w:val="NormalTablo"/>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OrtaKlavuz2-Vurgu1">
    <w:name w:val="Medium Grid 2 Accent 1"/>
    <w:basedOn w:val="NormalTablo"/>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OrtaKlavuz2-Vurgu2">
    <w:name w:val="Medium Grid 2 Accent 2"/>
    <w:basedOn w:val="NormalTablo"/>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OrtaKlavuz2-Vurgu3">
    <w:name w:val="Medium Grid 2 Accent 3"/>
    <w:basedOn w:val="NormalTablo"/>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OrtaKlavuz2-Vurgu4">
    <w:name w:val="Medium Grid 2 Accent 4"/>
    <w:basedOn w:val="NormalTablo"/>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OrtaKlavuz2-Vurgu5">
    <w:name w:val="Medium Grid 2 Accent 5"/>
    <w:basedOn w:val="NormalTablo"/>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OrtaKlavuz2-Vurgu6">
    <w:name w:val="Medium Grid 2 Accent 6"/>
    <w:basedOn w:val="NormalTablo"/>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OrtaKlavuz3">
    <w:name w:val="Medium Grid 3"/>
    <w:basedOn w:val="NormalTablo"/>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OrtaKlavuz3-Vurgu1">
    <w:name w:val="Medium Grid 3 Accent 1"/>
    <w:basedOn w:val="NormalTablo"/>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OrtaKlavuz3-Vurgu2">
    <w:name w:val="Medium Grid 3 Accent 2"/>
    <w:basedOn w:val="NormalTablo"/>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OrtaKlavuz3-Vurgu3">
    <w:name w:val="Medium Grid 3 Accent 3"/>
    <w:basedOn w:val="NormalTablo"/>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OrtaKlavuz3-Vurgu4">
    <w:name w:val="Medium Grid 3 Accent 4"/>
    <w:basedOn w:val="NormalTablo"/>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OrtaKlavuz3-Vurgu5">
    <w:name w:val="Medium Grid 3 Accent 5"/>
    <w:basedOn w:val="NormalTablo"/>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OrtaKlavuz3-Vurgu6">
    <w:name w:val="Medium Grid 3 Accent 6"/>
    <w:basedOn w:val="NormalTablo"/>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KoyuListe">
    <w:name w:val="Dark List"/>
    <w:basedOn w:val="NormalTablo"/>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KoyuListe-Vurgu1">
    <w:name w:val="Dark List Accent 1"/>
    <w:basedOn w:val="NormalTablo"/>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KoyuListe-Vurgu2">
    <w:name w:val="Dark List Accent 2"/>
    <w:basedOn w:val="NormalTablo"/>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KoyuListe-Vurgu3">
    <w:name w:val="Dark List Accent 3"/>
    <w:basedOn w:val="NormalTablo"/>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KoyuListe-Vurgu4">
    <w:name w:val="Dark List Accent 4"/>
    <w:basedOn w:val="NormalTablo"/>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KoyuListe-Vurgu5">
    <w:name w:val="Dark List Accent 5"/>
    <w:basedOn w:val="NormalTablo"/>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KoyuListe-Vurgu6">
    <w:name w:val="Dark List Accent 6"/>
    <w:basedOn w:val="NormalTablo"/>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RenkliGlgeleme">
    <w:name w:val="Colorful Shading"/>
    <w:basedOn w:val="NormalTablo"/>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RenkliGlgeleme-Vurgu1">
    <w:name w:val="Colorful Shading Accent 1"/>
    <w:basedOn w:val="NormalTablo"/>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RenkliGlgeleme-Vurgu2">
    <w:name w:val="Colorful Shading Accent 2"/>
    <w:basedOn w:val="NormalTablo"/>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RenkliGlgeleme-Vurgu3">
    <w:name w:val="Colorful Shading Accent 3"/>
    <w:basedOn w:val="NormalTablo"/>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RenkliGlgeleme-Vurgu4">
    <w:name w:val="Colorful Shading Accent 4"/>
    <w:basedOn w:val="NormalTablo"/>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RenkliGlgeleme-Vurgu5">
    <w:name w:val="Colorful Shading Accent 5"/>
    <w:basedOn w:val="NormalTablo"/>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RenkliGlgeleme-Vurgu6">
    <w:name w:val="Colorful Shading Accent 6"/>
    <w:basedOn w:val="NormalTablo"/>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RenkliListe">
    <w:name w:val="Colorful List"/>
    <w:basedOn w:val="NormalTablo"/>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RenkliListe-Vurgu1">
    <w:name w:val="Colorful List Accent 1"/>
    <w:basedOn w:val="NormalTablo"/>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RenkliListe-Vurgu2">
    <w:name w:val="Colorful List Accent 2"/>
    <w:basedOn w:val="NormalTablo"/>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RenkliListe-Vurgu3">
    <w:name w:val="Colorful List Accent 3"/>
    <w:basedOn w:val="NormalTablo"/>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RenkliListe-Vurgu4">
    <w:name w:val="Colorful List Accent 4"/>
    <w:basedOn w:val="NormalTablo"/>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RenkliListe-Vurgu5">
    <w:name w:val="Colorful List Accent 5"/>
    <w:basedOn w:val="NormalTablo"/>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RenkliListe-Vurgu6">
    <w:name w:val="Colorful List Accent 6"/>
    <w:basedOn w:val="NormalTablo"/>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RenkliKlavuz">
    <w:name w:val="Colorful Grid"/>
    <w:basedOn w:val="NormalTablo"/>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RenkliKlavuz-Vurgu1">
    <w:name w:val="Colorful Grid Accent 1"/>
    <w:basedOn w:val="NormalTablo"/>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RenkliKlavuz-Vurgu2">
    <w:name w:val="Colorful Grid Accent 2"/>
    <w:basedOn w:val="NormalTablo"/>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RenkliKlavuz-Vurgu3">
    <w:name w:val="Colorful Grid Accent 3"/>
    <w:basedOn w:val="NormalTablo"/>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RenkliKlavuz-Vurgu4">
    <w:name w:val="Colorful Grid Accent 4"/>
    <w:basedOn w:val="NormalTablo"/>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RenkliKlavuz-Vurgu5">
    <w:name w:val="Colorful Grid Accent 5"/>
    <w:basedOn w:val="NormalTablo"/>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RenkliKlavuz-Vurgu6">
    <w:name w:val="Colorful Grid Accent 6"/>
    <w:basedOn w:val="NormalTablo"/>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190</Words>
  <Characters>1085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1273</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esse</cp:lastModifiedBy>
  <cp:revision>3</cp:revision>
  <dcterms:created xsi:type="dcterms:W3CDTF">2013-12-23T23:15:00Z</dcterms:created>
  <dcterms:modified xsi:type="dcterms:W3CDTF">2025-10-26T19:54:00Z</dcterms:modified>
  <cp:category/>
</cp:coreProperties>
</file>